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Technikraum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53132302" name="2ea7ac0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3011958" name="2ea7ac00-8e25-11f0-8bfa-8be5e3f0420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31131649" name="327d933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424717" name="327d9330-8e25-11f0-8bfa-8be5e3f0420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Kiosk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Windfolie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70363629" name="5ce0f200-8e27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1009775" name="5ce0f200-8e27-11f0-8bfa-8be5e3f0420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09374912" name="5f8b7890-8e27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5464931" name="5f8b7890-8e27-11f0-8bfa-8be5e3f0420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Tramwartehalle Paradeplatz in Zürich</w:t>
          </w:r>
        </w:p>
        <w:p>
          <w:pPr>
            <w:spacing w:before="0" w:after="0"/>
          </w:pPr>
          <w:r>
            <w:t>473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